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Badezimmer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182555" name="c10d3090-b663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1106416" name="c10d3090-b663-11f0-898d-d1207c2214a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4326699" name="c6efd7b0-b663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6442921" name="c6efd7b0-b663-11f0-898d-d1207c2214a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1744743" name="a6eaf510-b66a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9403670" name="a6eaf510-b66a-11f0-898d-d1207c2214a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72316484" name="af50ebb0-b66a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1355477" name="af50ebb0-b66a-11f0-898d-d1207c2214a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Pumpwerkstrasse 7, 9463 Oberriet</w:t>
          </w:r>
        </w:p>
        <w:p>
          <w:pPr>
            <w:spacing w:before="0" w:after="0"/>
          </w:pPr>
          <w:r>
            <w:t>557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